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32b57d32" w14:textId="32b57d32">
      <w:pPr>
        <w:jc w:val="center"/>
        <w15:collapsed w:val="false"/>
      </w:pPr>
      <w:r>
        <w:rPr>
          <w:rFonts w:ascii="Microsoft YaHei" w:hAnsi="Microsoft YaHei" w:eastAsia="Microsoft YaHei" w:cs="Microsoft YaHei"/>
          <w:b/>
          <w:color w:val="000000"/>
          <w:sz w:val="26"/>
          <w:szCs w:val="26"/>
        </w:rPr>
        <w:t>简洁版购销合同范本下载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简洁版购销一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供货单位(甲方)：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购货单位(乙方)：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根据《中华人民共和国》及国家相关法律、法规之规定，甲乙双方本着平等互利的原则，就乙方购买甲方产品一事达成如下协议。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一、产品名称、数量、价格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1、产品名称：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2、产品数量：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3、产品价格：单价 元(大写人民币 元整);货款总额为 元(大写人民币 元整)。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二、货款结算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1、付款方式：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2、甲方开户行： 帐号：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3、乙方须一次性向甲方付清货款。货款到达甲方帐户后，甲方于两个工作日内发出货物及发票。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三、违约责任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甲乙双方任何一方违约，违约方应按照国家有关法律、法规规定向守约方支付违约金;守约方由此引起的经济损失，有权向违约方进行追索。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四、售后服务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1、电话咨询：提供与软件相关的技术咨询。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2、信函传真：通过信函或传真的方式提供软件应用咨询服务。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3、网站支持：在本公司网站发布相关技术解决方案。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4、电子邮件：以电子邮件方式提供软件应用指导服务。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五、联系方式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1、服务热线：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2、投诉热线：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3、公司传真：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4、公司网站：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5、电子信箱：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六、附则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本合同自双方签字、盖章之日起生效;本合同壹式贰份，甲乙双方各执壹份。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甲方：(章) 乙方：(章)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地址：地址：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电话：电话：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代表： 代表：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年 月 日 二年 月 日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简洁版购销合同范本二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甲方：_________________________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乙方：_________________________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甲乙双方经过友好协商，本着自愿的原则，就甲方向乙方销售________汽车零配等事宜，订立如下合同条款：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一、 甲方自本合同签订之日起。甲方依据本合同第三条约订的方式向乙方销售商标号码为__________的汽车用品等(简称货物)。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二、 甲方销售给乙方的货物应是___________原厂或合作公司生产(乙方指定配件)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三、 乙方将根据甲方电话确认、传真确认、qq或e-mail确认订购的汽车配件项目清单向甲方供应所需零配件.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四、 乙方自己选择运输方式，委托运输公司办理货物的运输，并向运输公司支付运杂费用和保险费用。(因考虑到货物安全，所发货必须买保险)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如买保险的货物出了问题，乙方应在第一时间和运输公司沟通协调问题货物并告之甲方。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五、 乙方验收合格的货物后，应在次月10日前向甲方付清本月甲方发货的货款。逾期支付时，应向甲方支付每日万分之五的违约金。该违约金应在支付当次货款时一并付清。逾期未付款时，甲方停止向乙方发货。超过十五日仍未支付货款和违约金时，本合同终止履行。　　六、 本合同因乙方未支付货款而终止履行时，如乙方在未支付货款前已向甲方发出下次《货物订单》传真，则应向甲方另行支付订货价值30%的违约金。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七、 因执行本合同发生争议，由争议双方协商解决，协商不成的，任何一方均可向本合同签订的管辖权的人民法院提起诉讼。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八、 有关本合同的修改，必须以书面方式进行，并由甲、乙双方签署后生效。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九、 关于质保问题如下：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1. 甲方确保所供应的零配件为原厂零件及配套厂用品(在乙方指定需要范围内)，所以甲方向乙方发的货物上都有甲方的标签为证，无标签的甲方概不承认，如发现甲方有以假乱真的情况，甲方按假一赔十赔偿给乙方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2.出现以下情况甲方不给予退货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a.经乙方确认代订的急件、期货。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b.乙方收到货物在当天未提出异议。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c.电器、灯具出门概不退货。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d.零件安装过、包装丢失、损坏的概不退货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十、甲方的违约责任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1. 乙方向甲方订购所需货物时，甲方会将订货清单传真至乙方，乙方认可后签字回传。如甲方不能按约定时间供货给乙方(在厂家有货的前提下)，按总价的每日万分之五赔偿给乙方。直至货物到达乙方为止。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十一.协议签定时，乙方应向甲方提供真实有效的营业执照和法人身份证复印件。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十二、本合同未尽事宜，由甲方在双方在平等协商的基础上签订补充协议。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本合同自双方盖章、签字之日起生效。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甲方： 乙方：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(公章) (公章)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地址： 地址：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法定代表人： 法定代表人：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委托代理人： 委托代理人：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电话： 电话：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传真： 传真：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签订日期：_____ 年 ____ 月 ____日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/>
      </w:r>
    </w:p>
    <w:sectPr>
      <w:pgSz w:w="12240" w:h="15840" w:code="1"/>
      <w:pgMar w:top="1440" w:right="1440" w:bottom="1440" w:left="1440"/>
    </w:sectPr>
  </w:body>
</w:document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Application>docx4j</properties:Application>
  <properties:AppVersion>3.2.2</properties:AppVersion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:creator>iask</dc:creator>
  <cp:lastModifiedBy>iask</cp:lastModifiedBy>
</cp:coreProperties>
</file>